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中医养生25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朱汉卿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郑鸿燕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朱博冉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闫春燕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严和来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朱汉卿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郑鸿燕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朱博冉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闫春燕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严和来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陈涤平/张浩文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张承坤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朱博冉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方玲玲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严和来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朱汉卿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郑鸿燕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赵丰润/顾一煌/胡骏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严和来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朱汉卿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郑鸿燕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赵丰润/顾一煌/胡骏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280122—007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